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8A24" w14:textId="77777777" w:rsidR="00D71323" w:rsidRDefault="00D71323">
      <w:pPr>
        <w:autoSpaceDE w:val="0"/>
        <w:autoSpaceDN w:val="0"/>
        <w:spacing w:after="78" w:line="220" w:lineRule="exact"/>
      </w:pPr>
    </w:p>
    <w:p w14:paraId="2AEF705B" w14:textId="77777777" w:rsidR="00D71323" w:rsidRPr="00F85CC8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3EB60E7A" w14:textId="77777777" w:rsidR="00D71323" w:rsidRPr="00F85CC8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695639BB" w14:textId="0015C143" w:rsidR="00D71323" w:rsidRPr="00F85CC8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F85CC8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>Кизилюртовский район</w:t>
      </w:r>
      <w:r w:rsidR="00F85CC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2BF1ABDA" w14:textId="77777777" w:rsidR="00D71323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D71323" w14:paraId="38B06BDE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715A99C4" w14:textId="77777777" w:rsidR="00D71323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3BC9F0A9" w14:textId="77777777" w:rsidR="00D71323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4D2251FE" w14:textId="77777777" w:rsidR="00D71323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71323" w14:paraId="31812196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63270162" w14:textId="77777777" w:rsidR="00D71323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6A6CEF5B" w14:textId="77777777" w:rsidR="00D71323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70275F55" w14:textId="77777777" w:rsidR="00D71323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D71323" w14:paraId="070BABAA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41F24BF0" w14:textId="77777777" w:rsidR="00D71323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075804DE" w14:textId="77777777" w:rsidR="00D71323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56BF617C" w14:textId="77777777" w:rsidR="00D71323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D71323" w14:paraId="350171EB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65C55586" w14:textId="77777777" w:rsidR="00D71323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5E6EDB6E" w14:textId="77777777" w:rsidR="00D71323" w:rsidRDefault="00D71323"/>
        </w:tc>
        <w:tc>
          <w:tcPr>
            <w:tcW w:w="3427" w:type="dxa"/>
            <w:vMerge/>
          </w:tcPr>
          <w:p w14:paraId="5DE4FE6D" w14:textId="77777777" w:rsidR="00D71323" w:rsidRDefault="00D71323"/>
        </w:tc>
      </w:tr>
      <w:tr w:rsidR="00D71323" w14:paraId="2B3DB4CB" w14:textId="77777777">
        <w:trPr>
          <w:trHeight w:hRule="exact" w:val="304"/>
        </w:trPr>
        <w:tc>
          <w:tcPr>
            <w:tcW w:w="3427" w:type="dxa"/>
            <w:vMerge/>
          </w:tcPr>
          <w:p w14:paraId="137C0171" w14:textId="77777777" w:rsidR="00D71323" w:rsidRDefault="00D71323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175000F4" w14:textId="77777777" w:rsidR="00D71323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73414D41" w14:textId="77777777" w:rsidR="00D71323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D71323" w14:paraId="69F3AF1A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794DA516" w14:textId="77777777" w:rsidR="00D71323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32C338ED" w14:textId="77777777" w:rsidR="00D71323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066BA05C" w14:textId="77777777" w:rsidR="00D71323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D71323" w14:paraId="0EC45F24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449175CD" w14:textId="77777777" w:rsidR="00D71323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1B610EE5" w14:textId="77777777" w:rsidR="00D71323" w:rsidRDefault="00D71323"/>
        </w:tc>
        <w:tc>
          <w:tcPr>
            <w:tcW w:w="3427" w:type="dxa"/>
            <w:vMerge/>
          </w:tcPr>
          <w:p w14:paraId="75851D5D" w14:textId="77777777" w:rsidR="00D71323" w:rsidRDefault="00D71323"/>
        </w:tc>
      </w:tr>
    </w:tbl>
    <w:p w14:paraId="1E82A05A" w14:textId="77777777" w:rsidR="00D71323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144E5FFC" w14:textId="77777777" w:rsidR="00D71323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2431465)</w:t>
      </w:r>
    </w:p>
    <w:p w14:paraId="1DC4FE5F" w14:textId="77777777" w:rsidR="00D71323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295F425A" w14:textId="77777777" w:rsidR="00D71323" w:rsidRDefault="00000000">
      <w:pPr>
        <w:autoSpaceDE w:val="0"/>
        <w:autoSpaceDN w:val="0"/>
        <w:spacing w:before="70" w:after="0" w:line="230" w:lineRule="auto"/>
        <w:ind w:right="4458"/>
        <w:jc w:val="right"/>
      </w:pPr>
      <w:r>
        <w:rPr>
          <w:rFonts w:ascii="Times New Roman" w:eastAsia="Times New Roman" w:hAnsi="Times New Roman"/>
          <w:color w:val="000000"/>
          <w:sz w:val="24"/>
        </w:rPr>
        <w:t>«Музыка»</w:t>
      </w:r>
    </w:p>
    <w:p w14:paraId="4681473E" w14:textId="77777777" w:rsidR="00D71323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6896F97A" w14:textId="77777777" w:rsidR="00D71323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02EDA301" w14:textId="77777777" w:rsidR="00D71323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7192FD21" w14:textId="77777777" w:rsidR="00D71323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2F05DBCB" w14:textId="77777777" w:rsidR="00D71323" w:rsidRDefault="00D71323">
      <w:pPr>
        <w:sectPr w:rsidR="00D71323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0ECDCE72" w14:textId="77777777" w:rsidR="00D71323" w:rsidRDefault="00D71323">
      <w:pPr>
        <w:autoSpaceDE w:val="0"/>
        <w:autoSpaceDN w:val="0"/>
        <w:spacing w:after="78" w:line="220" w:lineRule="exact"/>
      </w:pPr>
    </w:p>
    <w:p w14:paraId="08759AC6" w14:textId="77777777" w:rsidR="00D71323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22BF499D" w14:textId="77777777" w:rsidR="00D71323" w:rsidRDefault="00D71323">
      <w:pPr>
        <w:sectPr w:rsidR="00D71323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1F77E1E8" w14:textId="77777777" w:rsidR="00D71323" w:rsidRDefault="00D71323">
      <w:pPr>
        <w:autoSpaceDE w:val="0"/>
        <w:autoSpaceDN w:val="0"/>
        <w:spacing w:after="78" w:line="220" w:lineRule="exact"/>
      </w:pPr>
    </w:p>
    <w:p w14:paraId="55223AE6" w14:textId="77777777" w:rsidR="00D71323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1D3A7D8C" w14:textId="77777777" w:rsidR="00D71323" w:rsidRPr="00F85CC8" w:rsidRDefault="00000000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14:paraId="67EF1E3A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14:paraId="5B678404" w14:textId="77777777" w:rsidR="00D71323" w:rsidRPr="00F85CC8" w:rsidRDefault="00000000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14:paraId="2D406B57" w14:textId="77777777" w:rsidR="00D71323" w:rsidRPr="00F85CC8" w:rsidRDefault="000000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B62B2F0" w14:textId="77777777" w:rsidR="00D71323" w:rsidRPr="00F85CC8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14:paraId="34775BDB" w14:textId="77777777" w:rsidR="00D71323" w:rsidRPr="00F85CC8" w:rsidRDefault="0000000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620BC303" w14:textId="77777777" w:rsidR="00D71323" w:rsidRPr="00F85CC8" w:rsidRDefault="00000000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78453DDA" w14:textId="77777777" w:rsidR="00D71323" w:rsidRPr="00F85CC8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1362C664" w14:textId="77777777" w:rsidR="00D71323" w:rsidRPr="00F85CC8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14:paraId="4F6196E9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DE74567" w14:textId="77777777" w:rsidR="00D71323" w:rsidRPr="00F85CC8" w:rsidRDefault="00D71323">
      <w:pPr>
        <w:autoSpaceDE w:val="0"/>
        <w:autoSpaceDN w:val="0"/>
        <w:spacing w:after="72" w:line="220" w:lineRule="exact"/>
        <w:rPr>
          <w:lang w:val="ru-RU"/>
        </w:rPr>
      </w:pPr>
    </w:p>
    <w:p w14:paraId="5C5E7BAC" w14:textId="77777777" w:rsidR="00D71323" w:rsidRPr="00F85CC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14:paraId="2FBB6E0C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14:paraId="44797FCD" w14:textId="77777777" w:rsidR="00D71323" w:rsidRPr="00F85CC8" w:rsidRDefault="00000000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0428B338" w14:textId="77777777" w:rsidR="00D71323" w:rsidRPr="00F85CC8" w:rsidRDefault="0000000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2870135B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музицированию.</w:t>
      </w:r>
    </w:p>
    <w:p w14:paraId="6EA363BF" w14:textId="77777777" w:rsidR="00D71323" w:rsidRPr="00F85CC8" w:rsidRDefault="00000000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14:paraId="0D36807D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7EEBF6AD" w14:textId="77777777" w:rsidR="00D71323" w:rsidRPr="00F85CC8" w:rsidRDefault="0000000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3D633EB0" w14:textId="77777777" w:rsidR="00D71323" w:rsidRPr="00F85CC8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2368B8E3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музицирования. Введение ребёнка в искусство через разнообразие видов музыкальной деятельности, в том числе: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14:paraId="038992DE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4FD3FD2E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14:paraId="12A49FD6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50948B37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14:paraId="6DAD98D7" w14:textId="77777777" w:rsidR="00D71323" w:rsidRPr="00F85CC8" w:rsidRDefault="00000000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14:paraId="37CD6478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5D942CE1" w14:textId="77777777" w:rsidR="00D71323" w:rsidRPr="00F85CC8" w:rsidRDefault="00D71323">
      <w:pPr>
        <w:autoSpaceDE w:val="0"/>
        <w:autoSpaceDN w:val="0"/>
        <w:spacing w:after="72" w:line="220" w:lineRule="exact"/>
        <w:rPr>
          <w:lang w:val="ru-RU"/>
        </w:rPr>
      </w:pPr>
    </w:p>
    <w:p w14:paraId="188A930D" w14:textId="77777777" w:rsidR="00D71323" w:rsidRPr="00F85CC8" w:rsidRDefault="0000000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области«Искусство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14:paraId="17380F00" w14:textId="77777777" w:rsidR="00D71323" w:rsidRPr="00F85CC8" w:rsidRDefault="00000000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gram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социо-культурную</w:t>
      </w:r>
      <w:proofErr w:type="gram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деятельность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14:paraId="5CA42C18" w14:textId="77777777" w:rsidR="00D71323" w:rsidRPr="00F85CC8" w:rsidRDefault="00000000">
      <w:pPr>
        <w:autoSpaceDE w:val="0"/>
        <w:autoSpaceDN w:val="0"/>
        <w:spacing w:before="190" w:after="0" w:line="262" w:lineRule="auto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14:paraId="213C7E4B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14:paraId="28C5DA77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495ACB31" w14:textId="77777777" w:rsidR="00D71323" w:rsidRPr="00F85CC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3B31E6FA" w14:textId="77777777" w:rsidR="00D71323" w:rsidRPr="00F85CC8" w:rsidRDefault="00000000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14:paraId="0476C5F0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14:paraId="5B9435BE" w14:textId="77777777" w:rsidR="00D71323" w:rsidRPr="00F85CC8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14:paraId="5FDEA4A5" w14:textId="77777777" w:rsidR="00D71323" w:rsidRPr="00F85CC8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14:paraId="7B5F39FC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F4075E8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14:paraId="36F7F469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14:paraId="616843A6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7F81988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14:paraId="03F87BA2" w14:textId="77777777" w:rsidR="00D71323" w:rsidRPr="00F85CC8" w:rsidRDefault="00000000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6EABA7D4" w14:textId="77777777" w:rsidR="00D71323" w:rsidRPr="00F85CC8" w:rsidRDefault="00000000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14:paraId="4A524FC6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, потешки, считалки, прибаутки)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14:paraId="52CB3E2A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14:paraId="5A1CA5ED" w14:textId="77777777" w:rsidR="00D71323" w:rsidRPr="00F85CC8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14:paraId="181658AE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14:paraId="2C54CE0C" w14:textId="77777777" w:rsidR="00D71323" w:rsidRPr="00F85CC8" w:rsidRDefault="00000000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C717D19" w14:textId="77777777" w:rsidR="00D71323" w:rsidRPr="00F85CC8" w:rsidRDefault="00000000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14:paraId="38D900A6" w14:textId="77777777" w:rsidR="00D71323" w:rsidRPr="00F85CC8" w:rsidRDefault="00000000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14:paraId="77FAAE9A" w14:textId="77777777" w:rsidR="00D71323" w:rsidRPr="00F85CC8" w:rsidRDefault="00000000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14:paraId="67094307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14:paraId="695D51C3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14:paraId="3C168719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альтерации.(</w:t>
      </w:r>
      <w:proofErr w:type="gram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диезы, бемоли, бекары).</w:t>
      </w:r>
    </w:p>
    <w:p w14:paraId="47499B14" w14:textId="77777777" w:rsidR="00D71323" w:rsidRPr="00F85CC8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14:paraId="6DCF35AA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14AAE13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6904D75B" w14:textId="77777777" w:rsidR="00D71323" w:rsidRPr="00F85CC8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14:paraId="79C6B0B2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proofErr w:type="gram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proofErr w:type="gram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5675996B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Оркестр — большой коллектив музыкантов. Дирижёр, партитура, репетиция. Жанр концерта —музыкальное соревнование солиста с оркестром.</w:t>
      </w:r>
    </w:p>
    <w:p w14:paraId="788B8857" w14:textId="77777777" w:rsidR="00D71323" w:rsidRPr="00F85CC8" w:rsidRDefault="00000000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F85CC8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BFA7615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14:paraId="7290BC7F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14:paraId="359C4F2C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Предки современной флейты. Легенда о нимфе Сиринкс. Музыка для флейты соло, флейты в сопровождении фортепиано, оркестра.</w:t>
      </w:r>
    </w:p>
    <w:p w14:paraId="4896085A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ECB3578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4CF0F18" w14:textId="77777777" w:rsidR="00D71323" w:rsidRPr="00F85CC8" w:rsidRDefault="00000000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14:paraId="6682BEAB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14:paraId="40D993BE" w14:textId="77777777" w:rsidR="00D71323" w:rsidRPr="00F85CC8" w:rsidRDefault="00000000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14:paraId="7605AFE5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14:paraId="5339D628" w14:textId="77777777" w:rsidR="00D71323" w:rsidRPr="00F85CC8" w:rsidRDefault="00000000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сказка на сцене, на экране.</w:t>
      </w:r>
    </w:p>
    <w:p w14:paraId="6CD9A102" w14:textId="77777777" w:rsidR="00D71323" w:rsidRPr="00F85CC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14:paraId="7402B9D1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14:paraId="279F7CF1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2C88E053" w14:textId="77777777" w:rsidR="00D71323" w:rsidRPr="00F85CC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1A12A187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57CB758F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3369CDA9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7D0396A5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0DB7385F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48FA54E0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4696F056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278F00B7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341B2E6B" w14:textId="77777777" w:rsidR="00D71323" w:rsidRPr="00F85CC8" w:rsidRDefault="00000000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F85C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14:paraId="11D092B8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9995A24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предмета «Музыка»: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14:paraId="5B23BA85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04B756F0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88EE7C5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6D5E14FB" w14:textId="77777777" w:rsidR="00D71323" w:rsidRPr="00F85CC8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14:paraId="4D57C5A9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B46D490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14:paraId="27556EEE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14:paraId="138D7967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14:paraId="35772F33" w14:textId="77777777" w:rsidR="00D71323" w:rsidRPr="00F85CC8" w:rsidRDefault="00D71323">
      <w:pPr>
        <w:autoSpaceDE w:val="0"/>
        <w:autoSpaceDN w:val="0"/>
        <w:spacing w:after="66" w:line="220" w:lineRule="exact"/>
        <w:rPr>
          <w:lang w:val="ru-RU"/>
        </w:rPr>
      </w:pPr>
    </w:p>
    <w:p w14:paraId="385A75A5" w14:textId="77777777" w:rsidR="00D71323" w:rsidRPr="00F85CC8" w:rsidRDefault="00000000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16004AD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14:paraId="5BA00A22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25B1976A" w14:textId="77777777" w:rsidR="00D71323" w:rsidRPr="00F85CC8" w:rsidRDefault="00000000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290A9361" w14:textId="77777777" w:rsidR="00D71323" w:rsidRPr="00F85CC8" w:rsidRDefault="00000000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15C4A9DC" w14:textId="77777777" w:rsidR="00D71323" w:rsidRPr="00F85CC8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34B52A8C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252E1D98" w14:textId="77777777" w:rsidR="00D71323" w:rsidRPr="00F85CC8" w:rsidRDefault="0000000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53216CC" w14:textId="77777777" w:rsidR="00D71323" w:rsidRPr="00F85CC8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14:paraId="1DA1945C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14:paraId="5AC557D3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5FC721A7" w14:textId="77777777" w:rsidR="00D71323" w:rsidRPr="00F85CC8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14:paraId="7562E200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6D850E23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14:paraId="247C4389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звукоизвлечения: духовые, ударные, струнные;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4E37AB1F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48ACA19F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14:paraId="21C1370A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0C695227" w14:textId="77777777" w:rsidR="00D71323" w:rsidRPr="00F85CC8" w:rsidRDefault="00000000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14:paraId="3F815BA3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0A56244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3B7B3AE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974E00A" w14:textId="77777777" w:rsidR="00D71323" w:rsidRPr="00F85CC8" w:rsidRDefault="00000000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F85CC8">
        <w:rPr>
          <w:lang w:val="ru-RU"/>
        </w:rPr>
        <w:br/>
      </w:r>
      <w:r w:rsidRPr="00F85CC8">
        <w:rPr>
          <w:lang w:val="ru-RU"/>
        </w:rPr>
        <w:tab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13C3EAED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5E185359" w14:textId="77777777" w:rsidR="00D71323" w:rsidRPr="00F85CC8" w:rsidRDefault="00D71323">
      <w:pPr>
        <w:autoSpaceDE w:val="0"/>
        <w:autoSpaceDN w:val="0"/>
        <w:spacing w:after="64" w:line="220" w:lineRule="exact"/>
        <w:rPr>
          <w:lang w:val="ru-RU"/>
        </w:rPr>
      </w:pPr>
    </w:p>
    <w:p w14:paraId="66426196" w14:textId="77777777" w:rsidR="00D71323" w:rsidRDefault="00000000">
      <w:pPr>
        <w:autoSpaceDE w:val="0"/>
        <w:autoSpaceDN w:val="0"/>
        <w:spacing w:after="248" w:line="230" w:lineRule="auto"/>
      </w:pPr>
      <w:r>
        <w:rPr>
          <w:rFonts w:ascii="Times New Roman" w:eastAsia="Times New Roman" w:hAnsi="Times New Roman"/>
          <w:b/>
          <w:color w:val="000000"/>
          <w:w w:val="102"/>
          <w:sz w:val="18"/>
        </w:rPr>
        <w:t xml:space="preserve">ТЕМАТИЧЕСКОЕ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0"/>
        <w:gridCol w:w="1220"/>
        <w:gridCol w:w="506"/>
        <w:gridCol w:w="1060"/>
        <w:gridCol w:w="1092"/>
        <w:gridCol w:w="1232"/>
        <w:gridCol w:w="1072"/>
        <w:gridCol w:w="1232"/>
        <w:gridCol w:w="830"/>
        <w:gridCol w:w="1508"/>
        <w:gridCol w:w="1186"/>
        <w:gridCol w:w="4214"/>
      </w:tblGrid>
      <w:tr w:rsidR="00D71323" w14:paraId="11387192" w14:textId="77777777">
        <w:trPr>
          <w:trHeight w:hRule="exact" w:val="336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692AF" w14:textId="77777777" w:rsidR="00D71323" w:rsidRDefault="00000000">
            <w:pPr>
              <w:autoSpaceDE w:val="0"/>
              <w:autoSpaceDN w:val="0"/>
              <w:spacing w:before="74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п/п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5F939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 w:right="138"/>
              <w:jc w:val="both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b/>
                <w:color w:val="000000"/>
                <w:sz w:val="15"/>
                <w:lang w:val="ru-RU"/>
              </w:rPr>
              <w:t>Наименование разделов и тем программы</w:t>
            </w:r>
          </w:p>
        </w:tc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6DBA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часов</w:t>
            </w:r>
            <w:proofErr w:type="spellEnd"/>
          </w:p>
        </w:tc>
        <w:tc>
          <w:tcPr>
            <w:tcW w:w="3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51DEA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Репертуар 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94CBB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изучения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1A104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Виды деятельности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AE368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Виды, формы контроля</w:t>
            </w:r>
          </w:p>
        </w:tc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2D52A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Электронные (цифровые) образовательные ресурсы</w:t>
            </w:r>
          </w:p>
        </w:tc>
      </w:tr>
      <w:tr w:rsidR="00D71323" w14:paraId="04025B04" w14:textId="77777777">
        <w:trPr>
          <w:trHeight w:hRule="exact" w:val="516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A231" w14:textId="77777777" w:rsidR="00D71323" w:rsidRDefault="00D71323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F577" w14:textId="77777777" w:rsidR="00D71323" w:rsidRDefault="00D71323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88A87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всего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75500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контрольные работы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4D9DC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практические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6A650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для слушания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71949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для пения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1F7A2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музицирования</w:t>
            </w: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F431" w14:textId="77777777" w:rsidR="00D71323" w:rsidRDefault="00D71323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DCD5" w14:textId="77777777" w:rsidR="00D71323" w:rsidRDefault="00D71323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B9D6" w14:textId="77777777" w:rsidR="00D71323" w:rsidRDefault="00D71323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144A" w14:textId="77777777" w:rsidR="00D71323" w:rsidRDefault="00D71323"/>
        </w:tc>
      </w:tr>
      <w:tr w:rsidR="00D71323" w:rsidRPr="00F85CC8" w14:paraId="2E10E542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A4CCB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Модуль 1. </w:t>
            </w:r>
            <w:r w:rsidRPr="00F85CC8">
              <w:rPr>
                <w:rFonts w:ascii="Times New Roman" w:eastAsia="Times New Roman" w:hAnsi="Times New Roman"/>
                <w:b/>
                <w:color w:val="000000"/>
                <w:sz w:val="15"/>
                <w:lang w:val="ru-RU"/>
              </w:rPr>
              <w:t>Музыка в жизни человека</w:t>
            </w:r>
          </w:p>
        </w:tc>
      </w:tr>
      <w:tr w:rsidR="00D71323" w:rsidRPr="00F85CC8" w14:paraId="7A49AF0B" w14:textId="77777777">
        <w:trPr>
          <w:trHeight w:hRule="exact" w:val="162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7E2D3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5AE4A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и вдохновение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C2D78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90D3D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DC34A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9B777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Вариации из балета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"Щелкунчик" П.И.</w:t>
            </w:r>
          </w:p>
          <w:p w14:paraId="05F011F2" w14:textId="77777777" w:rsidR="00D71323" w:rsidRDefault="00000000">
            <w:pPr>
              <w:autoSpaceDE w:val="0"/>
              <w:autoSpaceDN w:val="0"/>
              <w:spacing w:before="20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Чайковского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D2FDA" w14:textId="77777777" w:rsidR="00D71323" w:rsidRDefault="00000000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Стемпневский "Здравствуй,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первый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класс!".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1AE36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 w:right="43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Русская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народная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прибаутка. Ладушки.</w:t>
            </w:r>
          </w:p>
          <w:p w14:paraId="73953CA8" w14:textId="77777777" w:rsidR="00D71323" w:rsidRDefault="00000000">
            <w:pPr>
              <w:autoSpaceDE w:val="0"/>
              <w:autoSpaceDN w:val="0"/>
              <w:spacing w:before="20" w:after="0" w:line="250" w:lineRule="auto"/>
              <w:ind w:left="68" w:right="432"/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Русская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народная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прибаутка.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Сорока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50094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08.09.2022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3F7DE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Диалог с учителем о значении красоты и вдохновения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 жизни человека.;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8F224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E1788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schoohttps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русскоеслово.рф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FP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index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htmll</w:t>
            </w:r>
            <w:proofErr w:type="spellEnd"/>
          </w:p>
        </w:tc>
      </w:tr>
      <w:tr w:rsidR="00D71323" w:rsidRPr="00F85CC8" w14:paraId="321FDA7D" w14:textId="77777777">
        <w:trPr>
          <w:trHeight w:hRule="exact" w:val="291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D35C0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3F13A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пейзажи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9F5E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B120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F8D7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27F18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"Тихая ночь"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Ф.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Грубера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"Утро" Э Грига "Осень" Г.</w:t>
            </w:r>
          </w:p>
          <w:p w14:paraId="2A22A166" w14:textId="77777777" w:rsidR="00D71323" w:rsidRDefault="00000000">
            <w:pPr>
              <w:autoSpaceDE w:val="0"/>
              <w:autoSpaceDN w:val="0"/>
              <w:spacing w:before="1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Свиридова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68C31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Попатенко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"Скворушка прощается".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CE7E0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Русская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народная песня. Динь – дон.</w:t>
            </w:r>
          </w:p>
          <w:p w14:paraId="2FA85F6E" w14:textId="77777777" w:rsidR="00D71323" w:rsidRDefault="00000000">
            <w:pPr>
              <w:autoSpaceDE w:val="0"/>
              <w:autoSpaceDN w:val="0"/>
              <w:spacing w:before="18" w:after="0" w:line="247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 Дождик.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1DDBE" w14:textId="77777777" w:rsidR="00D71323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15.09.2022 22.09.2022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4B99B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произведений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программной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музыки,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посвящённой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образам природы.</w:t>
            </w:r>
          </w:p>
          <w:p w14:paraId="00D16B9E" w14:textId="77777777" w:rsidR="00D71323" w:rsidRPr="00F85CC8" w:rsidRDefault="00000000">
            <w:pPr>
              <w:autoSpaceDE w:val="0"/>
              <w:autoSpaceDN w:val="0"/>
              <w:spacing w:before="20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Подбор эпитетов для описания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настроения,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характера музыки.</w:t>
            </w:r>
          </w:p>
          <w:p w14:paraId="7D1A4CFC" w14:textId="77777777" w:rsidR="00D71323" w:rsidRPr="00F85CC8" w:rsidRDefault="00000000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Сопоставление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 произведениями изобразительного искусства.;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84F6A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B823A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school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collection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edu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ru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</w:p>
        </w:tc>
      </w:tr>
      <w:tr w:rsidR="00D71323" w14:paraId="33101A31" w14:textId="77777777">
        <w:trPr>
          <w:trHeight w:hRule="exact" w:val="33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DCB13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44D5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7568D" w14:textId="77777777" w:rsidR="00D71323" w:rsidRDefault="00D71323"/>
        </w:tc>
      </w:tr>
      <w:tr w:rsidR="00D71323" w14:paraId="514FBF7B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9A1C5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Народная музыка России</w:t>
            </w:r>
          </w:p>
        </w:tc>
      </w:tr>
      <w:tr w:rsidR="00D71323" w14:paraId="3FDE7935" w14:textId="77777777">
        <w:trPr>
          <w:trHeight w:hRule="exact" w:val="160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1C55F" w14:textId="77777777" w:rsidR="00D71323" w:rsidRDefault="00000000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DB8BC" w14:textId="77777777" w:rsidR="00D71323" w:rsidRDefault="00000000">
            <w:pPr>
              <w:autoSpaceDE w:val="0"/>
              <w:autoSpaceDN w:val="0"/>
              <w:spacing w:before="72" w:after="0" w:line="245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фольклор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4DB70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33B0B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CE94A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EA2FC" w14:textId="77777777" w:rsidR="00D71323" w:rsidRPr="00F85CC8" w:rsidRDefault="00000000">
            <w:pPr>
              <w:autoSpaceDE w:val="0"/>
              <w:autoSpaceDN w:val="0"/>
              <w:spacing w:before="72" w:after="0" w:line="247" w:lineRule="auto"/>
              <w:ind w:left="70" w:right="43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"Берёзка" Русский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хоровод.</w:t>
            </w:r>
          </w:p>
          <w:p w14:paraId="5F7F74FD" w14:textId="77777777" w:rsidR="00D71323" w:rsidRPr="00F85CC8" w:rsidRDefault="00000000">
            <w:pPr>
              <w:autoSpaceDE w:val="0"/>
              <w:autoSpaceDN w:val="0"/>
              <w:spacing w:before="20" w:after="0" w:line="247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"Во поле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берёза стояла"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7E6C7" w14:textId="77777777" w:rsidR="00D71323" w:rsidRPr="00F85CC8" w:rsidRDefault="00000000">
            <w:pPr>
              <w:autoSpaceDE w:val="0"/>
              <w:autoSpaceDN w:val="0"/>
              <w:spacing w:before="72" w:after="0" w:line="247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"Во поле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берёза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стояла"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  <w:p w14:paraId="251D241B" w14:textId="77777777" w:rsidR="00D71323" w:rsidRDefault="00000000">
            <w:pPr>
              <w:autoSpaceDE w:val="0"/>
              <w:autoSpaceDN w:val="0"/>
              <w:spacing w:before="20" w:after="0" w:line="247" w:lineRule="auto"/>
              <w:ind w:left="72" w:right="390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Польская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  <w:p w14:paraId="69FEE20B" w14:textId="77777777" w:rsidR="00D71323" w:rsidRDefault="00000000">
            <w:pPr>
              <w:autoSpaceDE w:val="0"/>
              <w:autoSpaceDN w:val="0"/>
              <w:spacing w:before="1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2AFB6" w14:textId="77777777" w:rsidR="00D71323" w:rsidRPr="00F85CC8" w:rsidRDefault="00000000">
            <w:pPr>
              <w:autoSpaceDE w:val="0"/>
              <w:autoSpaceDN w:val="0"/>
              <w:spacing w:before="72" w:after="0" w:line="247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Польская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народная песня. Два кота.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BD2A7" w14:textId="77777777" w:rsidR="00D71323" w:rsidRDefault="00000000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29.09.2022 06.10.2022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D1C20" w14:textId="77777777" w:rsidR="00D71323" w:rsidRPr="00F85CC8" w:rsidRDefault="00000000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Разучивание,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исполнение русских народных песен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разных жанров.;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Участие в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коллективной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традиционной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музыкальной игре.;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CA7BB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B7BF0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http://school-collection.edu.ru/</w:t>
            </w:r>
          </w:p>
        </w:tc>
      </w:tr>
    </w:tbl>
    <w:p w14:paraId="54DCC9FC" w14:textId="77777777" w:rsidR="00D71323" w:rsidRDefault="00D71323">
      <w:pPr>
        <w:autoSpaceDE w:val="0"/>
        <w:autoSpaceDN w:val="0"/>
        <w:spacing w:after="0" w:line="14" w:lineRule="exact"/>
      </w:pPr>
    </w:p>
    <w:p w14:paraId="353D9952" w14:textId="77777777" w:rsidR="00D71323" w:rsidRDefault="00D71323">
      <w:pPr>
        <w:sectPr w:rsidR="00D71323">
          <w:pgSz w:w="16840" w:h="11900"/>
          <w:pgMar w:top="284" w:right="544" w:bottom="1428" w:left="662" w:header="720" w:footer="720" w:gutter="0"/>
          <w:cols w:space="720" w:equalWidth="0">
            <w:col w:w="15633" w:space="0"/>
          </w:cols>
          <w:docGrid w:linePitch="360"/>
        </w:sectPr>
      </w:pPr>
    </w:p>
    <w:p w14:paraId="172FB14A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0"/>
        <w:gridCol w:w="1220"/>
        <w:gridCol w:w="506"/>
        <w:gridCol w:w="1060"/>
        <w:gridCol w:w="1092"/>
        <w:gridCol w:w="1232"/>
        <w:gridCol w:w="1072"/>
        <w:gridCol w:w="1232"/>
        <w:gridCol w:w="830"/>
        <w:gridCol w:w="1508"/>
        <w:gridCol w:w="1186"/>
        <w:gridCol w:w="4214"/>
      </w:tblGrid>
      <w:tr w:rsidR="00D71323" w14:paraId="13C5910C" w14:textId="77777777">
        <w:trPr>
          <w:trHeight w:hRule="exact" w:val="266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116D6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5D6FF" w14:textId="77777777" w:rsidR="00D71323" w:rsidRDefault="00000000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инструменты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EAE1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05F21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E40F8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F249D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Камаринская" русская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народная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плясовая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"Калинка"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C6F8D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Калинка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р.н.п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0703B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народная песня. Василёк.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E5282" w14:textId="77777777" w:rsidR="00D71323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13.10.2022 20.10.2022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04594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Знакомство с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внешним видом,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особенностями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исполнения 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звучания русских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народных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инструментов.;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Двигательная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игра —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импровизация-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подражание игре на музыкальных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инструментах.;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A1E72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EF9E5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14:paraId="74B390D9" w14:textId="77777777">
        <w:trPr>
          <w:trHeight w:hRule="exact" w:val="21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A3E72" w14:textId="77777777" w:rsidR="00D71323" w:rsidRDefault="00000000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2.3.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A6106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Сказки, мифы и легенды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8F334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6EB6E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2B720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80A24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right="144"/>
              <w:jc w:val="center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"Музыкальная табакерка" А.</w:t>
            </w:r>
          </w:p>
          <w:p w14:paraId="1D49AD72" w14:textId="77777777" w:rsidR="00D71323" w:rsidRPr="00F85CC8" w:rsidRDefault="00000000">
            <w:pPr>
              <w:autoSpaceDE w:val="0"/>
              <w:autoSpaceDN w:val="0"/>
              <w:spacing w:before="18" w:after="0" w:line="250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Лядова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"Мелодия" из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оперы "Орфей и Эвридика" К.</w:t>
            </w:r>
          </w:p>
          <w:p w14:paraId="2E8FA1E4" w14:textId="77777777" w:rsidR="00D71323" w:rsidRDefault="00000000">
            <w:pPr>
              <w:autoSpaceDE w:val="0"/>
              <w:autoSpaceDN w:val="0"/>
              <w:spacing w:before="1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Глюка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27980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Струве "Мы теперь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ученики".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BFCE4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А. Березняк. Прозвонил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звонок.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1850E" w14:textId="77777777" w:rsidR="00D71323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27.10.2022 10.11.2022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A35D6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Знакомство с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манерой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сказывания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нараспев. Слушание сказок, былин,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эпических сказаний, рассказываемых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нараспев.;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Просмотр фильмов, мультфильмов,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созданных на основе былин, сказаний.;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04515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717A9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http://school-collection.edu.ru/</w:t>
            </w:r>
          </w:p>
        </w:tc>
      </w:tr>
      <w:tr w:rsidR="00D71323" w14:paraId="50BDD502" w14:textId="77777777">
        <w:trPr>
          <w:trHeight w:hRule="exact" w:val="33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8C899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4617C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6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CABF5" w14:textId="77777777" w:rsidR="00D71323" w:rsidRDefault="00D71323"/>
        </w:tc>
      </w:tr>
      <w:tr w:rsidR="00D71323" w14:paraId="582E1F1B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18313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Музыкальная грамота</w:t>
            </w:r>
          </w:p>
        </w:tc>
      </w:tr>
      <w:tr w:rsidR="00D71323" w:rsidRPr="00F85CC8" w14:paraId="7C98587D" w14:textId="77777777">
        <w:trPr>
          <w:trHeight w:hRule="exact" w:val="180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C3947" w14:textId="77777777" w:rsidR="00D71323" w:rsidRDefault="00000000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E5D44" w14:textId="77777777" w:rsidR="00D71323" w:rsidRDefault="00000000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Весь мир звучит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CD8F1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B43DB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70C23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983EB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Шостакович "Вальс -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шутка"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Дакен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"Кукушка"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682BF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Струве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Так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получилось</w:t>
            </w:r>
            <w:proofErr w:type="spell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2B1F3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А. Березняк. Наша Таня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1ABF1" w14:textId="77777777" w:rsidR="00D71323" w:rsidRDefault="00000000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17.11.2022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E0F58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Игра — подражание звукам и голосам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природы с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использованием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шумовых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музыкальных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инструментов,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вокальной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импровизации.;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F9828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D13AB" w14:textId="77777777" w:rsidR="00D71323" w:rsidRPr="00F85CC8" w:rsidRDefault="00000000">
            <w:pPr>
              <w:autoSpaceDE w:val="0"/>
              <w:autoSpaceDN w:val="0"/>
              <w:spacing w:before="74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schoohttps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русскоеслово.рф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FP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index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htmll</w:t>
            </w:r>
            <w:proofErr w:type="spellEnd"/>
          </w:p>
        </w:tc>
      </w:tr>
      <w:tr w:rsidR="00D71323" w14:paraId="58FA8965" w14:textId="77777777">
        <w:trPr>
          <w:trHeight w:hRule="exact" w:val="180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7BDA6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38E7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Звукоряд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CC970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8AA99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59269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EB663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Роджерс "До, ре, ми" из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мюзикла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"Звуки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музыки"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7D1B4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Роджерс "До, ре, ми" из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мюзикла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"Звуки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музыки"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4A2C8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Роджерс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5BBED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24.11.2022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77B2B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Знакомство с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элементами нотной записи. Различение по нотной записи,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определение на слух звукоряда в отличие от других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последовательностей звуков.;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CF512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25BD9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14:paraId="7A50A698" w14:textId="77777777">
        <w:trPr>
          <w:trHeight w:hRule="exact" w:val="160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5C14F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3.3.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5B078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Ритм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FAAFB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F52A6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280B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01710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Чайковский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Вальс из балета "Спящая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красавица".</w:t>
            </w:r>
          </w:p>
          <w:p w14:paraId="3B4197F5" w14:textId="77777777" w:rsidR="00D71323" w:rsidRDefault="00000000">
            <w:pPr>
              <w:autoSpaceDE w:val="0"/>
              <w:autoSpaceDN w:val="0"/>
              <w:spacing w:before="20" w:after="0" w:line="250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Тамбурин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"Марш"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F5A75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Струве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"Новогодний хоровод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E2D24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Л. Иорданская. Голубые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саночки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6BAD5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08.12.2022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A67DA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Определение на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слух, прослеживание по нотной записи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ритмических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рисунков, состоящих из различных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длительностей 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пауз.;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EF462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2137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http://school-collection.edu.ru/</w:t>
            </w:r>
          </w:p>
        </w:tc>
      </w:tr>
    </w:tbl>
    <w:p w14:paraId="03141F8A" w14:textId="77777777" w:rsidR="00D71323" w:rsidRDefault="00D71323">
      <w:pPr>
        <w:autoSpaceDE w:val="0"/>
        <w:autoSpaceDN w:val="0"/>
        <w:spacing w:after="0" w:line="14" w:lineRule="exact"/>
      </w:pPr>
    </w:p>
    <w:p w14:paraId="360AB099" w14:textId="77777777" w:rsidR="00D71323" w:rsidRDefault="00D71323">
      <w:pPr>
        <w:sectPr w:rsidR="00D71323">
          <w:pgSz w:w="16840" w:h="11900"/>
          <w:pgMar w:top="284" w:right="544" w:bottom="288" w:left="662" w:header="720" w:footer="720" w:gutter="0"/>
          <w:cols w:space="720" w:equalWidth="0">
            <w:col w:w="15633" w:space="0"/>
          </w:cols>
          <w:docGrid w:linePitch="360"/>
        </w:sectPr>
      </w:pPr>
    </w:p>
    <w:p w14:paraId="5325B1A7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0"/>
        <w:gridCol w:w="1220"/>
        <w:gridCol w:w="506"/>
        <w:gridCol w:w="1060"/>
        <w:gridCol w:w="1092"/>
        <w:gridCol w:w="1232"/>
        <w:gridCol w:w="1072"/>
        <w:gridCol w:w="1232"/>
        <w:gridCol w:w="830"/>
        <w:gridCol w:w="1508"/>
        <w:gridCol w:w="1186"/>
        <w:gridCol w:w="4214"/>
      </w:tblGrid>
      <w:tr w:rsidR="00D71323" w14:paraId="5809E405" w14:textId="77777777">
        <w:trPr>
          <w:trHeight w:hRule="exact" w:val="19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D3CDD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3.4.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4EB63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Ритмический рисунок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70D8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EE8B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23A8D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D020D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Дунаевский "Выходной марш"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4637F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Струве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"Пёстрый колпачок".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9D083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М. Красёв. Тип– топ.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0EF1C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15.12.2022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1BD84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музыкальных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произведений с ярко выраженным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ритмическим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рисунком,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воспроизведение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данного ритма по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памяти (хлопками).;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06193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BF819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https://easyen.ru/</w:t>
            </w:r>
          </w:p>
        </w:tc>
      </w:tr>
      <w:tr w:rsidR="00D71323" w14:paraId="45B6C53B" w14:textId="77777777">
        <w:trPr>
          <w:trHeight w:hRule="exact" w:val="332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D8749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BAB7A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5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E2463" w14:textId="77777777" w:rsidR="00D71323" w:rsidRDefault="00D71323"/>
        </w:tc>
      </w:tr>
      <w:tr w:rsidR="00D71323" w14:paraId="4E8707C0" w14:textId="77777777">
        <w:trPr>
          <w:trHeight w:hRule="exact" w:val="336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9308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Классическая музыка</w:t>
            </w:r>
          </w:p>
        </w:tc>
      </w:tr>
      <w:tr w:rsidR="00D71323" w:rsidRPr="00F85CC8" w14:paraId="6DDF505F" w14:textId="77777777">
        <w:trPr>
          <w:trHeight w:hRule="exact" w:val="12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13BC0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4.1.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DF6EA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Композиторы —детям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6316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1C6FC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B7C79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32060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Чайковский "Баба Яга"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Мусоргский "Баба Яга"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DC471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"В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лесу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родилась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ёлочка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5D40E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43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М. Красёв. Ёлочка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4EEFC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22.12.2022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1017A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Вокализация,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исполнение мелодий инструментальных пьес со словами.</w:t>
            </w:r>
          </w:p>
          <w:p w14:paraId="1A028D8C" w14:textId="77777777" w:rsidR="00D71323" w:rsidRDefault="00000000">
            <w:pPr>
              <w:autoSpaceDE w:val="0"/>
              <w:autoSpaceDN w:val="0"/>
              <w:spacing w:before="20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D00CF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4F3F1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school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collection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edu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ru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</w:p>
        </w:tc>
      </w:tr>
      <w:tr w:rsidR="00D71323" w14:paraId="0FBF5FBE" w14:textId="77777777">
        <w:trPr>
          <w:trHeight w:hRule="exact" w:val="162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B350A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4.2.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E8318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Оркестр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80DFB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D1CFE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E08B3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09F5C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Глинка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"Камаринская".</w:t>
            </w:r>
          </w:p>
          <w:p w14:paraId="19AE4838" w14:textId="77777777" w:rsidR="00D71323" w:rsidRPr="00F85CC8" w:rsidRDefault="00000000">
            <w:pPr>
              <w:autoSpaceDE w:val="0"/>
              <w:autoSpaceDN w:val="0"/>
              <w:spacing w:before="18" w:after="0" w:line="252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Чернецкий "Встречный марш"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Бетховен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"Симфония№5"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53DDF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Новогодние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37053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Немецкая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народная песня. Времена года.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8F199" w14:textId="77777777" w:rsidR="00D71323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29.12.2022 12.01.2023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9656F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 музыки в исполнении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оркестра. Просмотр видеозаписи. Диалог с учителем о роли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дирижёра.;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5078C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F76DB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14:paraId="04E6392F" w14:textId="77777777">
        <w:trPr>
          <w:trHeight w:hRule="exact" w:val="162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8A7A2" w14:textId="77777777" w:rsidR="00D71323" w:rsidRDefault="00000000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4.3.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3C0C1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0" w:right="24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инструменты. Фортепиано.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69DB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7C3D0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FC075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6FD54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Чайковский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"Зимнее утро", "Молитва"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15B87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2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Ах ты,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зимушка -зима"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р.</w:t>
            </w:r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н.п</w:t>
            </w:r>
            <w:proofErr w:type="spellEnd"/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125FB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Л. Книппер. Раз морозною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зимой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AE327" w14:textId="77777777" w:rsidR="00D71323" w:rsidRDefault="00000000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19.01.2023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92841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Знакомство с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многообразием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красок фортепиано.</w:t>
            </w:r>
          </w:p>
          <w:p w14:paraId="007A44B2" w14:textId="77777777" w:rsidR="00D71323" w:rsidRPr="00F85CC8" w:rsidRDefault="00000000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фортепианных пьес в исполнении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известных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пианистов.;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A1689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F769D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https://easyen.ru/</w:t>
            </w:r>
          </w:p>
        </w:tc>
      </w:tr>
      <w:tr w:rsidR="00D71323" w14:paraId="17D9D388" w14:textId="77777777">
        <w:trPr>
          <w:trHeight w:hRule="exact" w:val="336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C72E1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FDB0F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4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3A691" w14:textId="77777777" w:rsidR="00D71323" w:rsidRDefault="00D71323"/>
        </w:tc>
      </w:tr>
      <w:tr w:rsidR="00D71323" w14:paraId="599C2061" w14:textId="77777777">
        <w:trPr>
          <w:trHeight w:hRule="exact" w:val="332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4CD7E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Духовная музыка</w:t>
            </w:r>
          </w:p>
        </w:tc>
      </w:tr>
      <w:tr w:rsidR="00D71323" w:rsidRPr="00F85CC8" w14:paraId="5146B2A8" w14:textId="77777777">
        <w:trPr>
          <w:trHeight w:hRule="exact" w:val="236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31FA0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5.1.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116AB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верующих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F53EB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3483F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7659D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211DF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Кикта "Фрески Софии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Киевской"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4900C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Молокова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"Богородица". А. Тиличеева.</w:t>
            </w:r>
          </w:p>
          <w:p w14:paraId="3146F5E6" w14:textId="77777777" w:rsidR="00D71323" w:rsidRPr="00F85CC8" w:rsidRDefault="00000000">
            <w:pPr>
              <w:autoSpaceDE w:val="0"/>
              <w:autoSpaceDN w:val="0"/>
              <w:spacing w:before="18" w:after="0" w:line="230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454B8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Тиличеева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  <w:p w14:paraId="6042DA5A" w14:textId="77777777" w:rsidR="00D71323" w:rsidRDefault="00000000">
            <w:pPr>
              <w:autoSpaceDE w:val="0"/>
              <w:autoSpaceDN w:val="0"/>
              <w:spacing w:before="1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Вечерняя песня.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FA1C8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26.01.2023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E75DB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разучивание,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вокальных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произведений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религиозного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содержания. Диалог с учителем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 характере музыки, манере исполнения, выразительных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средствах.;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C4AAB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9628E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schoohttps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русскоеслово.рф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FP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index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htmll</w:t>
            </w:r>
            <w:proofErr w:type="spellEnd"/>
          </w:p>
        </w:tc>
      </w:tr>
      <w:tr w:rsidR="00D71323" w14:paraId="4519BF97" w14:textId="77777777">
        <w:trPr>
          <w:trHeight w:hRule="exact" w:val="31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0C56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1C93F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26501" w14:textId="77777777" w:rsidR="00D71323" w:rsidRDefault="00D71323"/>
        </w:tc>
      </w:tr>
    </w:tbl>
    <w:p w14:paraId="07D7D0BC" w14:textId="77777777" w:rsidR="00D71323" w:rsidRDefault="00D71323">
      <w:pPr>
        <w:autoSpaceDE w:val="0"/>
        <w:autoSpaceDN w:val="0"/>
        <w:spacing w:after="0" w:line="14" w:lineRule="exact"/>
      </w:pPr>
    </w:p>
    <w:p w14:paraId="7D6F7DB5" w14:textId="77777777" w:rsidR="00D71323" w:rsidRDefault="00D71323">
      <w:pPr>
        <w:sectPr w:rsidR="00D71323">
          <w:pgSz w:w="16840" w:h="11900"/>
          <w:pgMar w:top="284" w:right="544" w:bottom="416" w:left="662" w:header="720" w:footer="720" w:gutter="0"/>
          <w:cols w:space="720" w:equalWidth="0">
            <w:col w:w="15633" w:space="0"/>
          </w:cols>
          <w:docGrid w:linePitch="360"/>
        </w:sectPr>
      </w:pPr>
    </w:p>
    <w:p w14:paraId="3936788C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0"/>
        <w:gridCol w:w="1220"/>
        <w:gridCol w:w="506"/>
        <w:gridCol w:w="1060"/>
        <w:gridCol w:w="1092"/>
        <w:gridCol w:w="1232"/>
        <w:gridCol w:w="1072"/>
        <w:gridCol w:w="1232"/>
        <w:gridCol w:w="830"/>
        <w:gridCol w:w="1508"/>
        <w:gridCol w:w="1186"/>
        <w:gridCol w:w="4214"/>
      </w:tblGrid>
      <w:tr w:rsidR="00D71323" w14:paraId="2651602F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B6CFF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Народная музыка России</w:t>
            </w:r>
          </w:p>
        </w:tc>
      </w:tr>
      <w:tr w:rsidR="00D71323" w14:paraId="7397C6C1" w14:textId="77777777">
        <w:trPr>
          <w:trHeight w:hRule="exact" w:val="207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3B422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6.1.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233A6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70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Край, в котором ты живёшь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44318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EB6C1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5C51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68E98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Ю.Чичков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"Здравствуй,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Родина моя"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Д.Б.Кабалевский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"Наш край"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Г.Струве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"Моя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Россия"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Г.Струве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"Что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мы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Родиной зовём"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940A5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2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песня "Моя Россия"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Г.Струве</w:t>
            </w:r>
            <w:proofErr w:type="spell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1FBA5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68"/>
              <w:rPr>
                <w:lang w:val="ru-RU"/>
              </w:rPr>
            </w:pP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Д.Б.Кабалевский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"Наш край"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FAC9A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02.02.2023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D6A9B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Диалог с учителем о музыкальных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традициях своего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родного края.;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FB44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38D7E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14:paraId="5356DC8F" w14:textId="77777777">
        <w:trPr>
          <w:trHeight w:hRule="exact" w:val="144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0CBDB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6.2.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96035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фольклор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CAE50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823D4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3640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0CBC9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"Как под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яблонькой"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  <w:p w14:paraId="4CB6D228" w14:textId="77777777" w:rsidR="00D71323" w:rsidRPr="00F85CC8" w:rsidRDefault="00000000">
            <w:pPr>
              <w:autoSpaceDE w:val="0"/>
              <w:autoSpaceDN w:val="0"/>
              <w:spacing w:before="18" w:after="0" w:line="245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"Во кузнице"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  <w:p w14:paraId="1CA9375A" w14:textId="77777777" w:rsidR="00D71323" w:rsidRDefault="00000000">
            <w:pPr>
              <w:autoSpaceDE w:val="0"/>
              <w:autoSpaceDN w:val="0"/>
              <w:spacing w:before="18" w:after="0" w:line="245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Полянка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р.н.п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D43F9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Шаинский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"Папа может".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57DD9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народная песня. Дровосек.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9D83A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02.03.2023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92693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Разучивание,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исполнение русских народных песен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разных жанров.;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9B8D5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9EA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http://school-collection.edu.ru/</w:t>
            </w:r>
          </w:p>
        </w:tc>
      </w:tr>
      <w:tr w:rsidR="00D71323" w14:paraId="6CCD9911" w14:textId="77777777">
        <w:trPr>
          <w:trHeight w:hRule="exact" w:val="33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831C4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A018C" w14:textId="77777777" w:rsidR="00D71323" w:rsidRDefault="00000000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A2D6E" w14:textId="77777777" w:rsidR="00D71323" w:rsidRDefault="00D71323"/>
        </w:tc>
      </w:tr>
      <w:tr w:rsidR="00D71323" w:rsidRPr="00F85CC8" w14:paraId="1D8F308A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625A7" w14:textId="77777777" w:rsidR="00D71323" w:rsidRPr="00F85CC8" w:rsidRDefault="00000000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Модуль 7. </w:t>
            </w:r>
            <w:r w:rsidRPr="00F85CC8">
              <w:rPr>
                <w:rFonts w:ascii="Times New Roman" w:eastAsia="Times New Roman" w:hAnsi="Times New Roman"/>
                <w:b/>
                <w:color w:val="000000"/>
                <w:sz w:val="15"/>
                <w:lang w:val="ru-RU"/>
              </w:rPr>
              <w:t>Музыка в жизни человека</w:t>
            </w:r>
          </w:p>
        </w:tc>
      </w:tr>
      <w:tr w:rsidR="00D71323" w14:paraId="0FAD6230" w14:textId="77777777">
        <w:trPr>
          <w:trHeight w:hRule="exact" w:val="291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5F2CE" w14:textId="77777777" w:rsidR="00D71323" w:rsidRDefault="00000000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7.1.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0860E" w14:textId="77777777" w:rsidR="00D71323" w:rsidRDefault="00000000">
            <w:pPr>
              <w:autoSpaceDE w:val="0"/>
              <w:autoSpaceDN w:val="0"/>
              <w:spacing w:before="72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пейзажи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389EB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EFD79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EE398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E39D9" w14:textId="77777777" w:rsidR="00D71323" w:rsidRPr="00F85CC8" w:rsidRDefault="00000000">
            <w:pPr>
              <w:autoSpaceDE w:val="0"/>
              <w:autoSpaceDN w:val="0"/>
              <w:spacing w:before="72" w:after="0" w:line="254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Салманов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"Утро"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Дебюсси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"Лунный свет" Стравинский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"Тема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весеннего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произрастания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E2EF1" w14:textId="77777777" w:rsidR="00D71323" w:rsidRDefault="00000000">
            <w:pPr>
              <w:autoSpaceDE w:val="0"/>
              <w:autoSpaceDN w:val="0"/>
              <w:spacing w:before="72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Доброе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утро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BD015" w14:textId="77777777" w:rsidR="00D71323" w:rsidRDefault="00000000">
            <w:pPr>
              <w:autoSpaceDE w:val="0"/>
              <w:autoSpaceDN w:val="0"/>
              <w:spacing w:before="72" w:after="0" w:line="25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народная песня. Маки.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A8B47" w14:textId="77777777" w:rsidR="00D71323" w:rsidRDefault="00000000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09.03.2023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DC782" w14:textId="77777777" w:rsidR="00D71323" w:rsidRPr="00F85CC8" w:rsidRDefault="00000000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произведений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программной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музыки,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посвящённой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образам природы.</w:t>
            </w:r>
          </w:p>
          <w:p w14:paraId="339BA037" w14:textId="77777777" w:rsidR="00D71323" w:rsidRPr="00F85CC8" w:rsidRDefault="00000000">
            <w:pPr>
              <w:autoSpaceDE w:val="0"/>
              <w:autoSpaceDN w:val="0"/>
              <w:spacing w:before="18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Подбор эпитетов для описания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настроения,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характера музыки.</w:t>
            </w:r>
          </w:p>
          <w:p w14:paraId="745E3D96" w14:textId="77777777" w:rsidR="00D71323" w:rsidRPr="00F85CC8" w:rsidRDefault="00000000">
            <w:pPr>
              <w:autoSpaceDE w:val="0"/>
              <w:autoSpaceDN w:val="0"/>
              <w:spacing w:before="20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Сопоставление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 произведениями изобразительного искусства.;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D9B00" w14:textId="77777777" w:rsidR="00D71323" w:rsidRDefault="00000000">
            <w:pPr>
              <w:autoSpaceDE w:val="0"/>
              <w:autoSpaceDN w:val="0"/>
              <w:spacing w:before="72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0446A" w14:textId="77777777" w:rsidR="00D71323" w:rsidRDefault="00000000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:rsidRPr="00F85CC8" w14:paraId="1CCE63E3" w14:textId="77777777">
        <w:trPr>
          <w:trHeight w:hRule="exact" w:val="10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C9073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7.2.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E4A6B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портреты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9BF03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1D59E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CEE3B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C337D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Прокофьев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"Болтунья"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Кабалевский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"Три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подружки"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00506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Мама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первое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D7D04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Д.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Кабалевский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. Про Петю.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(ансамбль)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1C105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16.03.2023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6A9FE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Разучивание,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харáктерное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исполнение песни —портретной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зарисовки;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45E06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7E379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school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collection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edu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ru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</w:p>
        </w:tc>
      </w:tr>
      <w:tr w:rsidR="00D71323" w14:paraId="1D68B135" w14:textId="77777777">
        <w:trPr>
          <w:trHeight w:hRule="exact" w:val="8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AC785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7.3.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4FACE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Какой же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праздник без музыки?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6813C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8B0D0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4097C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C9F81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70" w:right="288"/>
              <w:rPr>
                <w:lang w:val="ru-RU"/>
              </w:rPr>
            </w:pP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Кабалевский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"Клоуны".</w:t>
            </w:r>
          </w:p>
          <w:p w14:paraId="25200051" w14:textId="77777777" w:rsidR="00D71323" w:rsidRPr="00F85CC8" w:rsidRDefault="00000000">
            <w:pPr>
              <w:autoSpaceDE w:val="0"/>
              <w:autoSpaceDN w:val="0"/>
              <w:spacing w:before="20" w:after="0" w:line="245" w:lineRule="auto"/>
              <w:ind w:left="70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Гладков "Песня друзей"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8DED8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Ситник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Лесная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песенка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9DFE1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Русская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народная песня.</w:t>
            </w:r>
          </w:p>
          <w:p w14:paraId="2F1EABA8" w14:textId="77777777" w:rsidR="00D71323" w:rsidRPr="00F85CC8" w:rsidRDefault="00000000">
            <w:pPr>
              <w:autoSpaceDE w:val="0"/>
              <w:autoSpaceDN w:val="0"/>
              <w:spacing w:before="20" w:after="0" w:line="245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 горе стоит верба.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C1B9B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23.03.2023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BDF66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 w:right="118"/>
              <w:jc w:val="both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Диалог с учителем о значении музыки на празднике;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640F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6452E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https://easyen.ru/</w:t>
            </w:r>
          </w:p>
        </w:tc>
      </w:tr>
    </w:tbl>
    <w:p w14:paraId="5462FA45" w14:textId="77777777" w:rsidR="00D71323" w:rsidRDefault="00D71323">
      <w:pPr>
        <w:autoSpaceDE w:val="0"/>
        <w:autoSpaceDN w:val="0"/>
        <w:spacing w:after="0" w:line="14" w:lineRule="exact"/>
      </w:pPr>
    </w:p>
    <w:p w14:paraId="742815DC" w14:textId="77777777" w:rsidR="00D71323" w:rsidRDefault="00D71323">
      <w:pPr>
        <w:sectPr w:rsidR="00D71323">
          <w:pgSz w:w="16840" w:h="11900"/>
          <w:pgMar w:top="284" w:right="544" w:bottom="968" w:left="662" w:header="720" w:footer="720" w:gutter="0"/>
          <w:cols w:space="720" w:equalWidth="0">
            <w:col w:w="15633" w:space="0"/>
          </w:cols>
          <w:docGrid w:linePitch="360"/>
        </w:sectPr>
      </w:pPr>
    </w:p>
    <w:p w14:paraId="40DB8F3C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0"/>
        <w:gridCol w:w="1220"/>
        <w:gridCol w:w="506"/>
        <w:gridCol w:w="1060"/>
        <w:gridCol w:w="1092"/>
        <w:gridCol w:w="1232"/>
        <w:gridCol w:w="1072"/>
        <w:gridCol w:w="1232"/>
        <w:gridCol w:w="830"/>
        <w:gridCol w:w="1508"/>
        <w:gridCol w:w="1186"/>
        <w:gridCol w:w="4214"/>
      </w:tblGrid>
      <w:tr w:rsidR="00D71323" w14:paraId="15AF4B85" w14:textId="77777777">
        <w:trPr>
          <w:trHeight w:hRule="exact" w:val="27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2C371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7.4.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0AD4D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Музыка на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войне, музыка о войне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5485A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5755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28F5A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22AE3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Листов "В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землянке"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Александров "Священная война"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43355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Островский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"Пусть всегда будет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солнце".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24128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Русская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народная песня.</w:t>
            </w:r>
          </w:p>
          <w:p w14:paraId="63AA9058" w14:textId="77777777" w:rsidR="00D71323" w:rsidRPr="00F85CC8" w:rsidRDefault="00000000">
            <w:pPr>
              <w:autoSpaceDE w:val="0"/>
              <w:autoSpaceDN w:val="0"/>
              <w:spacing w:before="18" w:after="0" w:line="245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 горе стоит верба.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060A1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06.04.2023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7C01A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Чтение учебных и художественных текстов,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посвящённых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военной музыке.</w:t>
            </w:r>
          </w:p>
          <w:p w14:paraId="48D18774" w14:textId="77777777" w:rsidR="00D71323" w:rsidRPr="00F85CC8" w:rsidRDefault="00000000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музыкальных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произведений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военной тематики.</w:t>
            </w:r>
          </w:p>
          <w:p w14:paraId="29463719" w14:textId="77777777" w:rsidR="00D71323" w:rsidRPr="00F85CC8" w:rsidRDefault="00000000">
            <w:pPr>
              <w:autoSpaceDE w:val="0"/>
              <w:autoSpaceDN w:val="0"/>
              <w:spacing w:before="18" w:after="0" w:line="250" w:lineRule="auto"/>
              <w:ind w:right="576"/>
              <w:jc w:val="center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Знакомство с историей 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сочинения 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исполнения;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C784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EE621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14:paraId="74204CCC" w14:textId="77777777">
        <w:trPr>
          <w:trHeight w:hRule="exact" w:val="33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0E46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69736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4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3C603" w14:textId="77777777" w:rsidR="00D71323" w:rsidRDefault="00D71323"/>
        </w:tc>
      </w:tr>
      <w:tr w:rsidR="00D71323" w14:paraId="28CEBEE1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F1F41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Музыкальная грамота</w:t>
            </w:r>
          </w:p>
        </w:tc>
      </w:tr>
      <w:tr w:rsidR="00D71323" w14:paraId="40E2AF91" w14:textId="77777777">
        <w:trPr>
          <w:trHeight w:hRule="exact" w:val="273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D9568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8.1.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97E30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Высота звуков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AD53F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3BB9D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134E6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7449B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Григ "В пещере горного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короля"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FBB1C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Верижников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"День Победы на века".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A01FB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М. Музафаров. Дождик.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AC7BB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13.04.2023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D5111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Освоение </w:t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понятий«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выше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-ниже».</w:t>
            </w:r>
          </w:p>
          <w:p w14:paraId="6B2B9DAA" w14:textId="77777777" w:rsidR="00D71323" w:rsidRPr="00F85CC8" w:rsidRDefault="00000000">
            <w:pPr>
              <w:autoSpaceDE w:val="0"/>
              <w:autoSpaceDN w:val="0"/>
              <w:spacing w:before="18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Определение на слух принадлежности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звуков к одному из регистров.</w:t>
            </w:r>
          </w:p>
          <w:p w14:paraId="034C6E36" w14:textId="77777777" w:rsidR="00D71323" w:rsidRPr="00F85CC8" w:rsidRDefault="00000000">
            <w:pPr>
              <w:autoSpaceDE w:val="0"/>
              <w:autoSpaceDN w:val="0"/>
              <w:spacing w:before="20" w:after="0" w:line="254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Прослеживание по нотной записи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отдельных мотивов, фрагментов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знакомых песен,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вычленение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знакомых нот,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знаков альтерации.;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CC3F1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5C27B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https://easyen.ru/</w:t>
            </w:r>
          </w:p>
        </w:tc>
      </w:tr>
      <w:tr w:rsidR="00D71323" w14:paraId="6C842FD0" w14:textId="77777777">
        <w:trPr>
          <w:trHeight w:hRule="exact" w:val="33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6211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F8FBE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A74EB" w14:textId="77777777" w:rsidR="00D71323" w:rsidRDefault="00D71323"/>
        </w:tc>
      </w:tr>
      <w:tr w:rsidR="00D71323" w14:paraId="62676A4B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B339A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>Музыка народов мира</w:t>
            </w:r>
          </w:p>
        </w:tc>
      </w:tr>
      <w:tr w:rsidR="00D71323" w14:paraId="0858A2DA" w14:textId="77777777">
        <w:trPr>
          <w:trHeight w:hRule="exact" w:val="21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5A6CC" w14:textId="77777777" w:rsidR="00D71323" w:rsidRDefault="00000000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9.1.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CBAFF" w14:textId="77777777" w:rsidR="00D71323" w:rsidRDefault="00000000">
            <w:pPr>
              <w:autoSpaceDE w:val="0"/>
              <w:autoSpaceDN w:val="0"/>
              <w:spacing w:before="72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 наших соседей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EAF23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1BE23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81843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78A1F" w14:textId="77777777" w:rsidR="00D71323" w:rsidRPr="00F85CC8" w:rsidRDefault="00000000">
            <w:pPr>
              <w:autoSpaceDE w:val="0"/>
              <w:autoSpaceDN w:val="0"/>
              <w:spacing w:before="72" w:after="0" w:line="245" w:lineRule="auto"/>
              <w:ind w:left="70" w:right="43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Щедрик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укр.н.п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  <w:p w14:paraId="50AAA18D" w14:textId="77777777" w:rsidR="00D71323" w:rsidRPr="00F85CC8" w:rsidRDefault="00000000">
            <w:pPr>
              <w:autoSpaceDE w:val="0"/>
              <w:autoSpaceDN w:val="0"/>
              <w:spacing w:before="20" w:after="0" w:line="245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"Хора и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сырба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молд.н.п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  <w:p w14:paraId="3D047357" w14:textId="77777777" w:rsidR="00D71323" w:rsidRPr="00F85CC8" w:rsidRDefault="00000000">
            <w:pPr>
              <w:autoSpaceDE w:val="0"/>
              <w:autoSpaceDN w:val="0"/>
              <w:spacing w:before="18" w:after="0" w:line="247" w:lineRule="auto"/>
              <w:ind w:left="70" w:right="43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"Пастушья песня" </w:t>
            </w:r>
            <w:r w:rsidRPr="00F85CC8">
              <w:rPr>
                <w:lang w:val="ru-RU"/>
              </w:rPr>
              <w:br/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фран.н.п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9B7A1" w14:textId="77777777" w:rsidR="00D71323" w:rsidRDefault="00000000">
            <w:pPr>
              <w:autoSpaceDE w:val="0"/>
              <w:autoSpaceDN w:val="0"/>
              <w:spacing w:before="72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Щедрик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укр.н.п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69253" w14:textId="77777777" w:rsidR="00D71323" w:rsidRPr="00F85CC8" w:rsidRDefault="00000000">
            <w:pPr>
              <w:autoSpaceDE w:val="0"/>
              <w:autoSpaceDN w:val="0"/>
              <w:spacing w:before="72" w:after="0" w:line="245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Украинская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народная песня.</w:t>
            </w:r>
          </w:p>
          <w:p w14:paraId="6A785749" w14:textId="77777777" w:rsidR="00D71323" w:rsidRPr="00F85CC8" w:rsidRDefault="00000000">
            <w:pPr>
              <w:autoSpaceDE w:val="0"/>
              <w:autoSpaceDN w:val="0"/>
              <w:spacing w:before="20" w:after="0" w:line="245" w:lineRule="auto"/>
              <w:ind w:left="68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Ой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джигуне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джигуне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98342" w14:textId="77777777" w:rsidR="00D71323" w:rsidRDefault="00000000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20.04.2023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D387E" w14:textId="77777777" w:rsidR="00D71323" w:rsidRPr="00F85CC8" w:rsidRDefault="00000000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Знакомство с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особенностями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музыкального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фольклора народов других стран.</w:t>
            </w:r>
          </w:p>
          <w:p w14:paraId="1F9D187C" w14:textId="77777777" w:rsidR="00D71323" w:rsidRPr="00F85CC8" w:rsidRDefault="00000000">
            <w:pPr>
              <w:autoSpaceDE w:val="0"/>
              <w:autoSpaceDN w:val="0"/>
              <w:spacing w:before="18" w:after="0" w:line="252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Определение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характерных черт,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типичных элементов музыкального языка (ритм, лад,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интонации).;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1174C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7BF09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http://school-collection.edu.ru/</w:t>
            </w:r>
          </w:p>
        </w:tc>
      </w:tr>
      <w:tr w:rsidR="00D71323" w14:paraId="6D5B2449" w14:textId="77777777">
        <w:trPr>
          <w:trHeight w:hRule="exact" w:val="332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C2BDC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B6646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F4C9D" w14:textId="77777777" w:rsidR="00D71323" w:rsidRDefault="00D71323"/>
        </w:tc>
      </w:tr>
      <w:tr w:rsidR="00D71323" w14:paraId="7EC6EB2E" w14:textId="77777777">
        <w:trPr>
          <w:trHeight w:hRule="exact" w:val="316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BEB18" w14:textId="77777777" w:rsidR="00D71323" w:rsidRDefault="00000000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sz w:val="15"/>
              </w:rPr>
              <w:t xml:space="preserve"> Классическая музыка</w:t>
            </w:r>
          </w:p>
        </w:tc>
      </w:tr>
    </w:tbl>
    <w:p w14:paraId="30394065" w14:textId="77777777" w:rsidR="00D71323" w:rsidRDefault="00D71323">
      <w:pPr>
        <w:autoSpaceDE w:val="0"/>
        <w:autoSpaceDN w:val="0"/>
        <w:spacing w:after="0" w:line="14" w:lineRule="exact"/>
      </w:pPr>
    </w:p>
    <w:p w14:paraId="1F681FC3" w14:textId="77777777" w:rsidR="00D71323" w:rsidRDefault="00D71323">
      <w:pPr>
        <w:sectPr w:rsidR="00D71323">
          <w:pgSz w:w="16840" w:h="11900"/>
          <w:pgMar w:top="284" w:right="544" w:bottom="818" w:left="662" w:header="720" w:footer="720" w:gutter="0"/>
          <w:cols w:space="720" w:equalWidth="0">
            <w:col w:w="15633" w:space="0"/>
          </w:cols>
          <w:docGrid w:linePitch="360"/>
        </w:sectPr>
      </w:pPr>
    </w:p>
    <w:p w14:paraId="789730BC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0"/>
        <w:gridCol w:w="1220"/>
        <w:gridCol w:w="506"/>
        <w:gridCol w:w="1060"/>
        <w:gridCol w:w="1092"/>
        <w:gridCol w:w="1232"/>
        <w:gridCol w:w="1072"/>
        <w:gridCol w:w="1232"/>
        <w:gridCol w:w="830"/>
        <w:gridCol w:w="1508"/>
        <w:gridCol w:w="1186"/>
        <w:gridCol w:w="4214"/>
      </w:tblGrid>
      <w:tr w:rsidR="00D71323" w14:paraId="466AFC68" w14:textId="77777777">
        <w:trPr>
          <w:trHeight w:hRule="exact" w:val="12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5A5A4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10.1.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05C78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Композиторы -детям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843E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1ECBA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3866C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8919D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Коваль "Волк и семеро козлят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6E63C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Коваль "Хор козлят", темы козлят.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B8076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right="144"/>
              <w:jc w:val="center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Игры козлят из оперы "Волк 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семеро козлят".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C0196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27.04.2023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5C5B6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Вокализация,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исполнение мелодий инструментальных пьес со словами.</w:t>
            </w:r>
          </w:p>
          <w:p w14:paraId="784EB85F" w14:textId="77777777" w:rsidR="00D71323" w:rsidRDefault="00000000">
            <w:pPr>
              <w:autoSpaceDE w:val="0"/>
              <w:autoSpaceDN w:val="0"/>
              <w:spacing w:before="18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40BDE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 работа;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517D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https://easyen.ru/</w:t>
            </w:r>
          </w:p>
        </w:tc>
      </w:tr>
      <w:tr w:rsidR="00D71323" w:rsidRPr="00F85CC8" w14:paraId="6F9ABFD4" w14:textId="77777777">
        <w:trPr>
          <w:trHeight w:hRule="exact" w:val="281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1ED03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10.2.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E4DA6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0" w:right="24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инструменты. Фортепиано.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5D709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7465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1674B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4883C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Чайковский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"Болезнь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куклы",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"Похороны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куклы", "Новая кукла".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B0D10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Скляр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купили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пианино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0D92F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В. Калинников. Тень – тень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8A6A8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04.05.2023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E58EA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Слушание детских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пьес на фортепиано в исполнении учителя.</w:t>
            </w:r>
          </w:p>
          <w:p w14:paraId="4915F9B3" w14:textId="77777777" w:rsidR="00D71323" w:rsidRDefault="00000000">
            <w:pPr>
              <w:autoSpaceDE w:val="0"/>
              <w:autoSpaceDN w:val="0"/>
              <w:spacing w:before="20" w:after="0" w:line="254" w:lineRule="auto"/>
              <w:ind w:left="68"/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Демонстрация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возможностей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инструмента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(исполнение одной и той же пьесы тихо и громко, в разных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регистрах, разными штрихами).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фортепиано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ансамбле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учителем2.;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9290F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Самооценка с </w:t>
            </w:r>
            <w:r w:rsidRPr="00F85CC8">
              <w:rPr>
                <w:lang w:val="ru-RU"/>
              </w:rPr>
              <w:br/>
            </w:r>
            <w:proofErr w:type="spellStart"/>
            <w:proofErr w:type="gram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использованием«</w:t>
            </w:r>
            <w:proofErr w:type="gram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Оценочного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листа»;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906E8" w14:textId="77777777" w:rsidR="00D71323" w:rsidRPr="00F85CC8" w:rsidRDefault="00000000">
            <w:pPr>
              <w:autoSpaceDE w:val="0"/>
              <w:autoSpaceDN w:val="0"/>
              <w:spacing w:before="74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school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collection</w:t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edu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ru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/</w:t>
            </w:r>
          </w:p>
        </w:tc>
      </w:tr>
      <w:tr w:rsidR="00D71323" w14:paraId="1E8F9B96" w14:textId="77777777">
        <w:trPr>
          <w:trHeight w:hRule="exact" w:val="125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E2825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10.3.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6DE4D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Музыкальные инструменты.</w:t>
            </w:r>
          </w:p>
          <w:p w14:paraId="085ACEB2" w14:textId="77777777" w:rsidR="00D71323" w:rsidRDefault="00000000">
            <w:pPr>
              <w:autoSpaceDE w:val="0"/>
              <w:autoSpaceDN w:val="0"/>
              <w:spacing w:before="18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виолончель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8484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9831C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79D1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265FA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Паганини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"Вариации для скрипки".</w:t>
            </w:r>
          </w:p>
          <w:p w14:paraId="2A8F13DE" w14:textId="77777777" w:rsidR="00D71323" w:rsidRPr="00F85CC8" w:rsidRDefault="00000000">
            <w:pPr>
              <w:autoSpaceDE w:val="0"/>
              <w:autoSpaceDN w:val="0"/>
              <w:spacing w:before="18" w:after="0" w:line="247" w:lineRule="auto"/>
              <w:ind w:left="70" w:right="28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Рахманинов "Вокализ"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(виолончель)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A02A4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Филиппенко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Весёлый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42300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Филиппенко "Весёлый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музыкант"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F6D2C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11.05.2023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C1757" w14:textId="77777777" w:rsidR="00D71323" w:rsidRPr="00F85CC8" w:rsidRDefault="00000000">
            <w:pPr>
              <w:autoSpaceDE w:val="0"/>
              <w:autoSpaceDN w:val="0"/>
              <w:spacing w:before="74" w:after="0" w:line="250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Игра-имитация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исполнительских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движений во время звучания музыки.;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81CBB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2E748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http://schoohttps://русскоеслово.рф/FP2020/17551_20/index.htmll</w:t>
            </w:r>
          </w:p>
        </w:tc>
      </w:tr>
      <w:tr w:rsidR="00D71323" w14:paraId="76FDFBDF" w14:textId="77777777">
        <w:trPr>
          <w:trHeight w:hRule="exact" w:val="332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08896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493B8" w14:textId="77777777" w:rsidR="00D71323" w:rsidRDefault="00000000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3E0A6" w14:textId="77777777" w:rsidR="00D71323" w:rsidRDefault="00D71323"/>
        </w:tc>
      </w:tr>
      <w:tr w:rsidR="00D71323" w:rsidRPr="00F85CC8" w14:paraId="10204940" w14:textId="77777777">
        <w:trPr>
          <w:trHeight w:hRule="exact" w:val="334"/>
        </w:trPr>
        <w:tc>
          <w:tcPr>
            <w:tcW w:w="15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4835D" w14:textId="77777777" w:rsidR="00D71323" w:rsidRPr="00F85CC8" w:rsidRDefault="00000000">
            <w:pPr>
              <w:autoSpaceDE w:val="0"/>
              <w:autoSpaceDN w:val="0"/>
              <w:spacing w:before="76" w:after="0" w:line="230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Модуль 11. </w:t>
            </w:r>
            <w:r w:rsidRPr="00F85CC8">
              <w:rPr>
                <w:rFonts w:ascii="Times New Roman" w:eastAsia="Times New Roman" w:hAnsi="Times New Roman"/>
                <w:b/>
                <w:color w:val="000000"/>
                <w:sz w:val="15"/>
                <w:lang w:val="ru-RU"/>
              </w:rPr>
              <w:t>Музыка театра и кино</w:t>
            </w:r>
          </w:p>
        </w:tc>
      </w:tr>
      <w:tr w:rsidR="00D71323" w14:paraId="2B9C85D2" w14:textId="77777777">
        <w:trPr>
          <w:trHeight w:hRule="exact" w:val="21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6D426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11.1.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57C9D" w14:textId="77777777" w:rsidR="00D71323" w:rsidRPr="00F85CC8" w:rsidRDefault="00000000">
            <w:pPr>
              <w:autoSpaceDE w:val="0"/>
              <w:autoSpaceDN w:val="0"/>
              <w:spacing w:before="74" w:after="0" w:line="247" w:lineRule="auto"/>
              <w:ind w:left="70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Музыкальная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сказка на сцене, на экране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A5F77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D1633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95E5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447AE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Хачатурян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5"/>
              </w:rPr>
              <w:t>"Чиполлино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EBA86" w14:textId="77777777" w:rsidR="00D71323" w:rsidRPr="00F85CC8" w:rsidRDefault="00000000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Хачатурян "Я- весёлый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Чиполлино", "Песня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сеньора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Помидора",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"Песня графа Вишенки"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67821" w14:textId="77777777" w:rsidR="00D71323" w:rsidRDefault="00000000">
            <w:pPr>
              <w:autoSpaceDE w:val="0"/>
              <w:autoSpaceDN w:val="0"/>
              <w:spacing w:before="74" w:after="0" w:line="247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Хачатурян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"Я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весёлый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Чиполлино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".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B4E79" w14:textId="77777777" w:rsidR="00D71323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18.05.2023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E528C" w14:textId="77777777" w:rsidR="00D71323" w:rsidRPr="00F85CC8" w:rsidRDefault="00000000">
            <w:pPr>
              <w:autoSpaceDE w:val="0"/>
              <w:autoSpaceDN w:val="0"/>
              <w:spacing w:before="74" w:after="0" w:line="245" w:lineRule="auto"/>
              <w:ind w:left="68"/>
              <w:rPr>
                <w:lang w:val="ru-RU"/>
              </w:rPr>
            </w:pPr>
            <w:proofErr w:type="spellStart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Видеопросмотр</w:t>
            </w:r>
            <w:proofErr w:type="spellEnd"/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музыкальной сказки.</w:t>
            </w:r>
          </w:p>
          <w:p w14:paraId="76818F7C" w14:textId="77777777" w:rsidR="00D71323" w:rsidRPr="00F85CC8" w:rsidRDefault="00000000">
            <w:pPr>
              <w:autoSpaceDE w:val="0"/>
              <w:autoSpaceDN w:val="0"/>
              <w:spacing w:before="20" w:after="0" w:line="252" w:lineRule="auto"/>
              <w:ind w:left="68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Обсуждение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музыкально-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выразительных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средств,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передающих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повороты сюжета, характеры героев.</w:t>
            </w:r>
          </w:p>
          <w:p w14:paraId="636A84F3" w14:textId="77777777" w:rsidR="00D71323" w:rsidRPr="00F85CC8" w:rsidRDefault="00000000">
            <w:pPr>
              <w:autoSpaceDE w:val="0"/>
              <w:autoSpaceDN w:val="0"/>
              <w:spacing w:before="18" w:after="0" w:line="245" w:lineRule="auto"/>
              <w:ind w:left="68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Игра-викторина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«Угадай по голосу».;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B56B1" w14:textId="77777777" w:rsidR="00D71323" w:rsidRDefault="00000000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5"/>
              </w:rPr>
              <w:t>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73CD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http://school-collection.edu.ru/</w:t>
            </w:r>
          </w:p>
        </w:tc>
      </w:tr>
      <w:tr w:rsidR="00D71323" w14:paraId="59687265" w14:textId="77777777">
        <w:trPr>
          <w:trHeight w:hRule="exact" w:val="334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696FE" w14:textId="77777777" w:rsidR="00D71323" w:rsidRDefault="00000000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Итого по модулю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B4F9D" w14:textId="77777777" w:rsidR="00D71323" w:rsidRDefault="00000000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2</w:t>
            </w:r>
          </w:p>
        </w:tc>
        <w:tc>
          <w:tcPr>
            <w:tcW w:w="13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9FC7F" w14:textId="77777777" w:rsidR="00D71323" w:rsidRDefault="00D71323"/>
        </w:tc>
      </w:tr>
      <w:tr w:rsidR="00D71323" w14:paraId="675198A9" w14:textId="77777777">
        <w:trPr>
          <w:trHeight w:hRule="exact" w:val="868"/>
        </w:trPr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979DD" w14:textId="77777777" w:rsidR="00D71323" w:rsidRPr="00F85CC8" w:rsidRDefault="00000000">
            <w:pPr>
              <w:autoSpaceDE w:val="0"/>
              <w:autoSpaceDN w:val="0"/>
              <w:spacing w:before="74" w:after="0" w:line="252" w:lineRule="auto"/>
              <w:ind w:left="68" w:right="576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ОБЩЕЕ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 xml:space="preserve">КОЛИЧЕСТВО ЧАСОВ ПО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15"/>
                <w:lang w:val="ru-RU"/>
              </w:rPr>
              <w:t>ПРОГРАММЕ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4DFB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33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72D72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750A5" w14:textId="77777777" w:rsidR="00D71323" w:rsidRDefault="00000000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5"/>
              </w:rPr>
              <w:t>0</w:t>
            </w:r>
          </w:p>
        </w:tc>
        <w:tc>
          <w:tcPr>
            <w:tcW w:w="11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DA8CD" w14:textId="77777777" w:rsidR="00D71323" w:rsidRDefault="00D71323"/>
        </w:tc>
      </w:tr>
    </w:tbl>
    <w:p w14:paraId="405A8394" w14:textId="77777777" w:rsidR="00D71323" w:rsidRDefault="00D71323">
      <w:pPr>
        <w:autoSpaceDE w:val="0"/>
        <w:autoSpaceDN w:val="0"/>
        <w:spacing w:after="0" w:line="14" w:lineRule="exact"/>
      </w:pPr>
    </w:p>
    <w:p w14:paraId="6B76AC17" w14:textId="77777777" w:rsidR="00D71323" w:rsidRDefault="00D71323">
      <w:pPr>
        <w:sectPr w:rsidR="00D71323">
          <w:pgSz w:w="16840" w:h="11900"/>
          <w:pgMar w:top="284" w:right="544" w:bottom="968" w:left="662" w:header="720" w:footer="720" w:gutter="0"/>
          <w:cols w:space="720" w:equalWidth="0">
            <w:col w:w="15633" w:space="0"/>
          </w:cols>
          <w:docGrid w:linePitch="360"/>
        </w:sectPr>
      </w:pPr>
    </w:p>
    <w:p w14:paraId="42B4DAB4" w14:textId="77777777" w:rsidR="00D71323" w:rsidRDefault="00D71323">
      <w:pPr>
        <w:autoSpaceDE w:val="0"/>
        <w:autoSpaceDN w:val="0"/>
        <w:spacing w:after="78" w:line="220" w:lineRule="exact"/>
      </w:pPr>
    </w:p>
    <w:p w14:paraId="2F36F80B" w14:textId="77777777" w:rsidR="00D71323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71323" w14:paraId="1D21B007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690DD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06A7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04A2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91FCC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58AFC" w14:textId="77777777" w:rsidR="00D71323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71323" w14:paraId="3DC6A522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C526" w14:textId="77777777" w:rsidR="00D71323" w:rsidRDefault="00D7132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1D06" w14:textId="77777777" w:rsidR="00D71323" w:rsidRDefault="00D7132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816F8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5ECE2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D43D6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4940" w14:textId="77777777" w:rsidR="00D71323" w:rsidRDefault="00D7132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F44B" w14:textId="77777777" w:rsidR="00D71323" w:rsidRDefault="00D71323"/>
        </w:tc>
      </w:tr>
      <w:tr w:rsidR="00D71323" w14:paraId="367A646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9D28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F7D2E" w14:textId="77777777" w:rsidR="00D71323" w:rsidRPr="00F85CC8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Красота и вдохновение в музыке.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2479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2668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4BCC8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B4037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B459C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16AFCEB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A075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7E16E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пейзаж. Утро.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0107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4F82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0D639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70B52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A0EA0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0443D544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92979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90A9C" w14:textId="77777777" w:rsidR="00D71323" w:rsidRDefault="0000000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Музыкальный пейзаж. Вечер, ночь.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8BBB1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557E8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A3A9E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7A959" w14:textId="77777777" w:rsidR="00D71323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88F07" w14:textId="77777777" w:rsidR="00D71323" w:rsidRDefault="0000000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113DCC2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93D6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4D4D6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5CF5C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0F06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3CCE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79A52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819AC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74609E0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EBB6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75AB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Хороводные песни.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F2C1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A540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57D4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51C75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1AFC3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2118377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BA31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BE7A5" w14:textId="77777777" w:rsidR="00D71323" w:rsidRPr="00F85CC8" w:rsidRDefault="00000000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народные струнные музыкальные инструменты.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2735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EC41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676A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2067C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F9087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2C2E442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5122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5F293" w14:textId="77777777" w:rsidR="00D71323" w:rsidRPr="00F85CC8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Русские народные духовые и ударные музыкальные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7E92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7C7C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6B0B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7585F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5FBEC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6DC57E86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A827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ACCFA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 сказки про музыку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6838C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189A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B500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A97A2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7C8F7" w14:textId="77777777" w:rsidR="00D71323" w:rsidRDefault="00000000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4B9C946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3CFD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A54C8" w14:textId="77777777" w:rsidR="00D71323" w:rsidRPr="00F85CC8" w:rsidRDefault="0000000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Мифы и легенды про музыкантов.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3746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5043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F43F6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F24FB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AB19C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65C7EB09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5E804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2CEE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вокруг нас.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91C09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5591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8913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6CE9B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0E6EE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4190A969" w14:textId="77777777" w:rsidR="00D71323" w:rsidRDefault="00D71323">
      <w:pPr>
        <w:autoSpaceDE w:val="0"/>
        <w:autoSpaceDN w:val="0"/>
        <w:spacing w:after="0" w:line="14" w:lineRule="exact"/>
      </w:pPr>
    </w:p>
    <w:p w14:paraId="65C0059F" w14:textId="77777777" w:rsidR="00D71323" w:rsidRDefault="00D71323">
      <w:pPr>
        <w:sectPr w:rsidR="00D71323">
          <w:pgSz w:w="11900" w:h="16840"/>
          <w:pgMar w:top="298" w:right="650" w:bottom="10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A494DC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71323" w14:paraId="5FA0ED4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F6535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A7F5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Звукоряд.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310D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97D0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DE0C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57328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FB434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:rsidRPr="00F85CC8" w14:paraId="4D08AF52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CAEF0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012B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ритм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AD50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BC35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0B65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119FA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E6E41" w14:textId="77777777" w:rsidR="00D71323" w:rsidRPr="00F85CC8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F85CC8">
              <w:rPr>
                <w:lang w:val="ru-RU"/>
              </w:rPr>
              <w:br/>
            </w: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D71323" w14:paraId="31AC2AC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AB25B" w14:textId="77777777" w:rsidR="00D71323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93789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Сильные и слабые доли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43A84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5B92F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E3B1B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E5E89" w14:textId="77777777" w:rsidR="00D71323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DA4E8" w14:textId="77777777" w:rsidR="00D71323" w:rsidRDefault="0000000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4FD779B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1ED9C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540EE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.Дирижируем ритмические схемы.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8BA5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140D9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182E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68E24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7A87C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60912DA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5EF3A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733F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Композиторы - детям.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0CDB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1AB0C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BA79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99A48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0A61B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21EAD03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14353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090F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оркестры.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5DD9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3F5B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5C53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CC6F9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A0410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3A8BA96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20E11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27E5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Симфонический оркестр.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5931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9B2A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67DF6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B3E67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5CECE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0D83C46C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F865A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1F6A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История фортепиано.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1055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7BBB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A44A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7E82C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;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2BA58" w14:textId="77777777" w:rsidR="00D71323" w:rsidRDefault="00000000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71323" w14:paraId="09DAA74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31FDB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C60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духовная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E366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B15E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3B67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B45E6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56683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7E1B4623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F1F2A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B4ABB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Римский - Корсаков - наш земляк.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E8B7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8985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9FC9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C917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53CD4" w14:textId="77777777" w:rsidR="00D71323" w:rsidRDefault="00000000">
            <w:pPr>
              <w:autoSpaceDE w:val="0"/>
              <w:autoSpaceDN w:val="0"/>
              <w:spacing w:before="98" w:after="0" w:line="274" w:lineRule="auto"/>
              <w:ind w:left="156" w:right="720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71323" w14:paraId="312B2A2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EA499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D736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0E699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B4D8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B0F7C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DEC27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9616C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24D0CB6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BE8D0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F6693" w14:textId="77777777" w:rsidR="00D71323" w:rsidRPr="00F85CC8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пейзажи: лунный свет, весна.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F0EA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1590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07AD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47CA4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E7BD1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192C2D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81D62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C392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портрет. 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A67D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F4E1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2D8A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DC5BA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7393F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1D6FD04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7C56D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DD91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на празднике.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E0FC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16AD6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C90A7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6025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50C90" w14:textId="77777777" w:rsidR="00D71323" w:rsidRDefault="00000000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71323" w14:paraId="123A6A60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6C13C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FFB87" w14:textId="77777777" w:rsidR="00D71323" w:rsidRPr="00F85CC8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Песни войны и о войне.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56F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305CC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22D7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602B8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32F4D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14:paraId="660FB0B3" w14:textId="77777777" w:rsidR="00D71323" w:rsidRDefault="00D71323">
      <w:pPr>
        <w:autoSpaceDE w:val="0"/>
        <w:autoSpaceDN w:val="0"/>
        <w:spacing w:after="0" w:line="14" w:lineRule="exact"/>
      </w:pPr>
    </w:p>
    <w:p w14:paraId="02FABC57" w14:textId="77777777" w:rsidR="00D71323" w:rsidRDefault="00D71323">
      <w:pPr>
        <w:sectPr w:rsidR="00D71323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180C00" w14:textId="77777777" w:rsidR="00D71323" w:rsidRDefault="00D713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71323" w14:paraId="788EE71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15742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D681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Регистр: низкий, высокий.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F814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FD78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C92F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DD7CF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CD2C6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7FB5EC7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3822C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5835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народов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D552A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8DF9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6413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12FB5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FD9DE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575A484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CA03E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C214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 - сказка.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631F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8599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0D6B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9BF17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486F6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0EE5538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3E5D9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57AB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Композиторы - детям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0AF5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485B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970E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E1295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BB9D7" w14:textId="77777777" w:rsidR="00D71323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71323" w14:paraId="353160A8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26DDD" w14:textId="77777777" w:rsidR="00D71323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D6883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устроено фортепиано. 1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F5064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BEE42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04354" w14:textId="77777777" w:rsidR="00D71323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3AFD3" w14:textId="77777777" w:rsidR="00D71323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D2857" w14:textId="77777777" w:rsidR="00D71323" w:rsidRDefault="0000000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D71323" w14:paraId="0928443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5D8B6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78320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.Струнные смычковые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E47A2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EBFA3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A830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11022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4E6D5" w14:textId="77777777" w:rsidR="00D71323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6482D31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E76E1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381B6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Разыграем сказку "Чиполлино".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3F32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3859E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9DA90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289D4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E3060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71323" w14:paraId="1F6E10E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87804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0EB73" w14:textId="77777777" w:rsidR="00D71323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Разыграем сказку "Чиполлино".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564E1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BFE3B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4E5E4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4281B" w14:textId="77777777" w:rsidR="00D71323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36A34" w14:textId="77777777" w:rsidR="00D71323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71323" w14:paraId="779D538F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C2B3D" w14:textId="77777777" w:rsidR="00D71323" w:rsidRPr="00F85CC8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3A685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7EA3F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259FD" w14:textId="77777777" w:rsidR="00D71323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3165A" w14:textId="77777777" w:rsidR="00D71323" w:rsidRDefault="00D71323"/>
        </w:tc>
      </w:tr>
    </w:tbl>
    <w:p w14:paraId="699B7F1F" w14:textId="77777777" w:rsidR="00D71323" w:rsidRDefault="00D71323">
      <w:pPr>
        <w:autoSpaceDE w:val="0"/>
        <w:autoSpaceDN w:val="0"/>
        <w:spacing w:after="0" w:line="14" w:lineRule="exact"/>
      </w:pPr>
    </w:p>
    <w:p w14:paraId="0D68B0F1" w14:textId="77777777" w:rsidR="00D71323" w:rsidRDefault="00D71323">
      <w:pPr>
        <w:sectPr w:rsidR="00D7132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458B784" w14:textId="77777777" w:rsidR="00D71323" w:rsidRDefault="00D71323">
      <w:pPr>
        <w:autoSpaceDE w:val="0"/>
        <w:autoSpaceDN w:val="0"/>
        <w:spacing w:after="78" w:line="220" w:lineRule="exact"/>
      </w:pPr>
    </w:p>
    <w:p w14:paraId="5A84EBA3" w14:textId="77777777" w:rsidR="00D71323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3850BE42" w14:textId="77777777" w:rsidR="00D71323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C9FAEFD" w14:textId="77777777" w:rsidR="00D71323" w:rsidRPr="00F85CC8" w:rsidRDefault="00000000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1 класс /Рытов Д.А.; под научной редакцией Малых С.Б.,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Карабановой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О.А., ООО «Русское слово-учебник»; </w:t>
      </w:r>
      <w:r w:rsidRPr="00F85CC8">
        <w:rPr>
          <w:lang w:val="ru-RU"/>
        </w:rPr>
        <w:br/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6508DE8C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204E9B5F" w14:textId="77777777" w:rsidR="00D71323" w:rsidRPr="00F85CC8" w:rsidRDefault="00000000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для 1 класса. Авторы: Г.П. Сергеева, Е.Д. Критская, Т.С.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. Методическое пособие, Книга для учителя к учебникам Д.А. Рытова «Музыка», 1-2 классы, Рытов </w:t>
      </w:r>
      <w:proofErr w:type="gram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Д.А..</w:t>
      </w:r>
      <w:proofErr w:type="gramEnd"/>
    </w:p>
    <w:p w14:paraId="02AB3E51" w14:textId="77777777" w:rsidR="00D71323" w:rsidRPr="00F85CC8" w:rsidRDefault="00000000">
      <w:pPr>
        <w:autoSpaceDE w:val="0"/>
        <w:autoSpaceDN w:val="0"/>
        <w:spacing w:before="7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Музыка. 1 класс. Методическое пособие. Авторы: В.О. Усачёва, В.А. Школяр, Л.В. Школяр.</w:t>
      </w:r>
    </w:p>
    <w:p w14:paraId="7E8262BE" w14:textId="77777777" w:rsidR="00D71323" w:rsidRPr="00F85CC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6B131181" w14:textId="77777777" w:rsidR="00D71323" w:rsidRPr="00F85CC8" w:rsidRDefault="00000000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85CC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easyen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559363CB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684C2C" w14:textId="77777777" w:rsidR="00D71323" w:rsidRPr="00F85CC8" w:rsidRDefault="00D71323">
      <w:pPr>
        <w:autoSpaceDE w:val="0"/>
        <w:autoSpaceDN w:val="0"/>
        <w:spacing w:after="78" w:line="220" w:lineRule="exact"/>
        <w:rPr>
          <w:lang w:val="ru-RU"/>
        </w:rPr>
      </w:pPr>
    </w:p>
    <w:p w14:paraId="463EFD44" w14:textId="77777777" w:rsidR="00D71323" w:rsidRPr="00F85CC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7986E5E7" w14:textId="77777777" w:rsidR="00D71323" w:rsidRPr="00F85CC8" w:rsidRDefault="00000000">
      <w:pPr>
        <w:autoSpaceDE w:val="0"/>
        <w:autoSpaceDN w:val="0"/>
        <w:spacing w:before="346" w:after="0" w:line="302" w:lineRule="auto"/>
        <w:ind w:right="6480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85CC8">
        <w:rPr>
          <w:lang w:val="ru-RU"/>
        </w:rPr>
        <w:br/>
      </w:r>
      <w:proofErr w:type="spellStart"/>
      <w:proofErr w:type="gram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Компьютер,мультимедийный</w:t>
      </w:r>
      <w:proofErr w:type="spellEnd"/>
      <w:proofErr w:type="gram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проектор.</w:t>
      </w:r>
    </w:p>
    <w:p w14:paraId="472EC4B5" w14:textId="77777777" w:rsidR="00D71323" w:rsidRPr="00F85CC8" w:rsidRDefault="00000000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</w:t>
      </w:r>
      <w:proofErr w:type="gramStart"/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>ПРОВЕДЕНИЯ  ПРАКТИЧЕСКИХ</w:t>
      </w:r>
      <w:proofErr w:type="gramEnd"/>
      <w:r w:rsidRPr="00F85C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РАБОТ </w:t>
      </w:r>
      <w:proofErr w:type="spellStart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>Компьютер,мультимедийный</w:t>
      </w:r>
      <w:proofErr w:type="spellEnd"/>
      <w:r w:rsidRPr="00F85CC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проектор.</w:t>
      </w:r>
    </w:p>
    <w:p w14:paraId="683D1BE8" w14:textId="77777777" w:rsidR="00D71323" w:rsidRPr="00F85CC8" w:rsidRDefault="00D71323">
      <w:pPr>
        <w:rPr>
          <w:lang w:val="ru-RU"/>
        </w:rPr>
        <w:sectPr w:rsidR="00D71323" w:rsidRPr="00F85CC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B64906A" w14:textId="77777777" w:rsidR="008C7224" w:rsidRPr="00F85CC8" w:rsidRDefault="008C7224">
      <w:pPr>
        <w:rPr>
          <w:lang w:val="ru-RU"/>
        </w:rPr>
      </w:pPr>
    </w:p>
    <w:sectPr w:rsidR="008C7224" w:rsidRPr="00F85CC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53988561">
    <w:abstractNumId w:val="8"/>
  </w:num>
  <w:num w:numId="2" w16cid:durableId="166484730">
    <w:abstractNumId w:val="6"/>
  </w:num>
  <w:num w:numId="3" w16cid:durableId="177698925">
    <w:abstractNumId w:val="5"/>
  </w:num>
  <w:num w:numId="4" w16cid:durableId="1867912545">
    <w:abstractNumId w:val="4"/>
  </w:num>
  <w:num w:numId="5" w16cid:durableId="1111052719">
    <w:abstractNumId w:val="7"/>
  </w:num>
  <w:num w:numId="6" w16cid:durableId="828208051">
    <w:abstractNumId w:val="3"/>
  </w:num>
  <w:num w:numId="7" w16cid:durableId="119765950">
    <w:abstractNumId w:val="2"/>
  </w:num>
  <w:num w:numId="8" w16cid:durableId="668409727">
    <w:abstractNumId w:val="1"/>
  </w:num>
  <w:num w:numId="9" w16cid:durableId="107323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8C7224"/>
    <w:rsid w:val="00AA1D8D"/>
    <w:rsid w:val="00B47730"/>
    <w:rsid w:val="00CB0664"/>
    <w:rsid w:val="00D71323"/>
    <w:rsid w:val="00F85CC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EBEFB7"/>
  <w14:defaultImageDpi w14:val="300"/>
  <w15:docId w15:val="{C15E6050-6C80-47BF-8F71-724D1B1C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6080</Words>
  <Characters>34662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2022-08-24T07:55:00Z</dcterms:created>
  <dcterms:modified xsi:type="dcterms:W3CDTF">2022-08-24T07:55:00Z</dcterms:modified>
  <cp:category/>
</cp:coreProperties>
</file>